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event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samuId</w:t>
            </w:r>
          </w:p>
        </w:tc>
        <w:tc>
          <w:tcPr>
            <w:tcW w:type="dxa" w:w="1984"/>
          </w:tcPr>
          <w:p>
            <w:r>
              <w:t>Identifiant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[a-z]{2,3}\.[a-z]+\.\w*)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fileId</w:t>
            </w:r>
          </w:p>
        </w:tc>
        <w:tc>
          <w:tcPr>
            <w:tcW w:type="dxa" w:w="1984"/>
          </w:tcPr>
          <w:p>
            <w:r>
              <w:t>Identifiant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initialTeamCare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actionsSMUR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Finess géographique et juridique de l’établissement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unit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Unité fonctionnelle de l'établissement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quitte sa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arrive sur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quitte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 transporte arrive à destination.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disponible (dispose de tout les équipements pour faire une autre intervention).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de retour à la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libellé court de la nomenclature SIGLPAYS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ActiviteOperationnelle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resourceCategory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 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CISU-TYPE_VECTEUR.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306FA-9616-480A-AD0A-0EC786D195EF}"/>
</file>

<file path=customXml/itemProps3.xml><?xml version="1.0" encoding="utf-8"?>
<ds:datastoreItem xmlns:ds="http://schemas.openxmlformats.org/officeDocument/2006/customXml" ds:itemID="{1F660AFD-307B-4691-BF0B-B2C2AB139672}"/>
</file>

<file path=customXml/itemProps4.xml><?xml version="1.0" encoding="utf-8"?>
<ds:datastoreItem xmlns:ds="http://schemas.openxmlformats.org/officeDocument/2006/customXml" ds:itemID="{5C1C5F26-FA7A-4315-A06C-5F3C9047F2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